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3308</w:t>
            </w:r>
          </w:p>
          <w:p>
            <w:pPr>
              <w:spacing w:before="0" w:after="0"/>
            </w:pPr>
            <w:r>
              <w:t>3. OG</w:t>
            </w:r>
          </w:p>
          <w:p>
            <w:pPr>
              <w:spacing w:before="0" w:after="0"/>
            </w:pPr>
            <w:r>
              <w:t>Bad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Trockenbausystem jünger als 1990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837858665" name="3ceb4180-81c0-11f0-b946-574a39da520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54530277" name="3ceb4180-81c0-11f0-b946-574a39da5206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559081651" name="47cdd0e0-81c0-11f0-a493-89a6a88de65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34798780" name="47cdd0e0-81c0-11f0-a493-89a6a88de65f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3306</w:t>
            </w:r>
          </w:p>
          <w:p>
            <w:pPr>
              <w:spacing w:before="0" w:after="0"/>
            </w:pPr>
            <w:r>
              <w:t>3. OG</w:t>
            </w:r>
          </w:p>
          <w:p>
            <w:pPr>
              <w:spacing w:before="0" w:after="0"/>
            </w:pPr>
            <w:r>
              <w:t>Bad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Trockenbausystem jünger als 1990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116382296" name="ee2e21b0-81c0-11f0-9e5e-77fe6d17065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66522104" name="ee2e21b0-81c0-11f0-9e5e-77fe6d17065a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010233450" name="f5214e70-81c0-11f0-bffa-0bf7b5780f3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47839182" name="f5214e70-81c0-11f0-bffa-0bf7b5780f3c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3304</w:t>
            </w:r>
          </w:p>
          <w:p>
            <w:pPr>
              <w:spacing w:before="0" w:after="0"/>
            </w:pPr>
            <w:r>
              <w:t>3. OG</w:t>
            </w:r>
          </w:p>
          <w:p>
            <w:pPr>
              <w:spacing w:before="0" w:after="0"/>
            </w:pPr>
            <w:r>
              <w:t>Bad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Trockenbausystem jünger als 1990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651813848" name="6a08fad0-81c1-11f0-866b-2736f0df654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58705281" name="6a08fad0-81c1-11f0-866b-2736f0df654c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932514106" name="72fa1a70-81c1-11f0-b5d3-b5e31425e83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82511904" name="72fa1a70-81c1-11f0-b5d3-b5e31425e830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0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Flims Waldhaus Silvana</w:t>
          </w:r>
        </w:p>
        <w:p>
          <w:pPr>
            <w:spacing w:before="0" w:after="0"/>
          </w:pPr>
          <w:r>
            <w:t>456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footer.xml" Type="http://schemas.openxmlformats.org/officeDocument/2006/relationships/footer" Id="rId10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